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CD6DF" w14:textId="0A0E4BE4" w:rsidR="00454945" w:rsidRDefault="0042228C">
      <w:pPr>
        <w:jc w:val="center"/>
      </w:pPr>
      <w:r>
        <w:rPr>
          <w:b/>
          <w:noProof/>
          <w:color w:val="C00000"/>
          <w:sz w:val="40"/>
          <w:lang w:val="cs-CZ" w:eastAsia="cs-CZ"/>
        </w:rPr>
        <w:drawing>
          <wp:anchor distT="0" distB="0" distL="114300" distR="114300" simplePos="0" relativeHeight="251657216" behindDoc="0" locked="0" layoutInCell="1" allowOverlap="1" wp14:anchorId="7EA6BB9A" wp14:editId="0681CE07">
            <wp:simplePos x="0" y="0"/>
            <wp:positionH relativeFrom="margin">
              <wp:posOffset>3947160</wp:posOffset>
            </wp:positionH>
            <wp:positionV relativeFrom="margin">
              <wp:posOffset>38100</wp:posOffset>
            </wp:positionV>
            <wp:extent cx="2268220" cy="226187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226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proofErr w:type="spellStart"/>
      <w:r w:rsidR="00254E48">
        <w:rPr>
          <w:b/>
          <w:color w:val="C00000"/>
          <w:sz w:val="40"/>
        </w:rPr>
        <w:t>Podpořte</w:t>
      </w:r>
      <w:proofErr w:type="spellEnd"/>
      <w:r w:rsidR="00254E48">
        <w:rPr>
          <w:b/>
          <w:color w:val="C00000"/>
          <w:sz w:val="40"/>
        </w:rPr>
        <w:t xml:space="preserve"> </w:t>
      </w:r>
      <w:proofErr w:type="spellStart"/>
      <w:r w:rsidR="00254E48">
        <w:rPr>
          <w:b/>
          <w:color w:val="C00000"/>
          <w:sz w:val="40"/>
        </w:rPr>
        <w:t>petici</w:t>
      </w:r>
      <w:proofErr w:type="spellEnd"/>
      <w:r w:rsidR="00254E48">
        <w:rPr>
          <w:b/>
          <w:color w:val="C00000"/>
          <w:sz w:val="40"/>
        </w:rPr>
        <w:t xml:space="preserve"> </w:t>
      </w:r>
      <w:proofErr w:type="spellStart"/>
      <w:r w:rsidR="00254E48">
        <w:rPr>
          <w:b/>
          <w:color w:val="C00000"/>
          <w:sz w:val="40"/>
        </w:rPr>
        <w:t>proti</w:t>
      </w:r>
      <w:proofErr w:type="spellEnd"/>
      <w:r w:rsidR="00254E48">
        <w:rPr>
          <w:b/>
          <w:color w:val="C00000"/>
          <w:sz w:val="40"/>
        </w:rPr>
        <w:t xml:space="preserve"> </w:t>
      </w:r>
      <w:proofErr w:type="spellStart"/>
      <w:r w:rsidR="00D048E7">
        <w:rPr>
          <w:b/>
          <w:color w:val="C00000"/>
          <w:sz w:val="40"/>
        </w:rPr>
        <w:t>větrnému</w:t>
      </w:r>
      <w:proofErr w:type="spellEnd"/>
      <w:r w:rsidR="00D048E7">
        <w:rPr>
          <w:b/>
          <w:color w:val="C00000"/>
          <w:sz w:val="40"/>
        </w:rPr>
        <w:t xml:space="preserve"> </w:t>
      </w:r>
      <w:proofErr w:type="spellStart"/>
      <w:r w:rsidR="00D048E7">
        <w:rPr>
          <w:b/>
          <w:color w:val="C00000"/>
          <w:sz w:val="40"/>
        </w:rPr>
        <w:t>parku</w:t>
      </w:r>
      <w:proofErr w:type="spellEnd"/>
      <w:r w:rsidR="00D048E7">
        <w:rPr>
          <w:b/>
          <w:color w:val="C00000"/>
          <w:sz w:val="40"/>
        </w:rPr>
        <w:t xml:space="preserve"> </w:t>
      </w:r>
      <w:proofErr w:type="spellStart"/>
      <w:r w:rsidR="00D048E7">
        <w:rPr>
          <w:b/>
          <w:color w:val="C00000"/>
          <w:sz w:val="40"/>
        </w:rPr>
        <w:t>ve</w:t>
      </w:r>
      <w:proofErr w:type="spellEnd"/>
      <w:r w:rsidR="00D048E7">
        <w:rPr>
          <w:b/>
          <w:color w:val="C00000"/>
          <w:sz w:val="40"/>
        </w:rPr>
        <w:t xml:space="preserve"> </w:t>
      </w:r>
      <w:proofErr w:type="spellStart"/>
      <w:r w:rsidR="00BE5369">
        <w:rPr>
          <w:b/>
          <w:color w:val="C00000"/>
          <w:sz w:val="40"/>
        </w:rPr>
        <w:t>Velké</w:t>
      </w:r>
      <w:proofErr w:type="spellEnd"/>
      <w:r w:rsidR="00BE5369">
        <w:rPr>
          <w:b/>
          <w:color w:val="C00000"/>
          <w:sz w:val="40"/>
        </w:rPr>
        <w:t xml:space="preserve"> </w:t>
      </w:r>
      <w:proofErr w:type="spellStart"/>
      <w:r w:rsidR="00D048E7">
        <w:rPr>
          <w:b/>
          <w:color w:val="C00000"/>
          <w:sz w:val="40"/>
        </w:rPr>
        <w:t>Skrovnici</w:t>
      </w:r>
      <w:proofErr w:type="spellEnd"/>
      <w:r w:rsidR="00D048E7">
        <w:rPr>
          <w:b/>
          <w:color w:val="C00000"/>
          <w:sz w:val="40"/>
        </w:rPr>
        <w:t>!</w:t>
      </w:r>
    </w:p>
    <w:p w14:paraId="478C0F83" w14:textId="77777777" w:rsidR="00B23271" w:rsidRPr="00B23271" w:rsidRDefault="00D048E7" w:rsidP="0072311C">
      <w:pPr>
        <w:jc w:val="center"/>
        <w:rPr>
          <w:b/>
        </w:rPr>
      </w:pPr>
      <w:proofErr w:type="spellStart"/>
      <w:r w:rsidRPr="00340ADA">
        <w:rPr>
          <w:b/>
          <w:i/>
          <w:sz w:val="28"/>
        </w:rPr>
        <w:t>Chraňme</w:t>
      </w:r>
      <w:proofErr w:type="spellEnd"/>
      <w:r w:rsidRPr="00340ADA">
        <w:rPr>
          <w:b/>
          <w:i/>
          <w:sz w:val="28"/>
        </w:rPr>
        <w:t xml:space="preserve"> </w:t>
      </w:r>
      <w:proofErr w:type="spellStart"/>
      <w:r w:rsidRPr="00340ADA">
        <w:rPr>
          <w:b/>
          <w:i/>
          <w:sz w:val="28"/>
        </w:rPr>
        <w:t>společně</w:t>
      </w:r>
      <w:proofErr w:type="spellEnd"/>
      <w:r w:rsidRPr="00340ADA">
        <w:rPr>
          <w:b/>
          <w:i/>
          <w:sz w:val="28"/>
        </w:rPr>
        <w:t xml:space="preserve"> </w:t>
      </w:r>
      <w:proofErr w:type="spellStart"/>
      <w:r w:rsidRPr="00340ADA">
        <w:rPr>
          <w:b/>
          <w:i/>
          <w:sz w:val="28"/>
        </w:rPr>
        <w:t>malebný</w:t>
      </w:r>
      <w:proofErr w:type="spellEnd"/>
      <w:r w:rsidRPr="00340ADA">
        <w:rPr>
          <w:b/>
          <w:i/>
          <w:sz w:val="28"/>
        </w:rPr>
        <w:t xml:space="preserve"> </w:t>
      </w:r>
      <w:proofErr w:type="spellStart"/>
      <w:r w:rsidRPr="00340ADA">
        <w:rPr>
          <w:b/>
          <w:i/>
          <w:sz w:val="28"/>
        </w:rPr>
        <w:t>ráz</w:t>
      </w:r>
      <w:proofErr w:type="spellEnd"/>
      <w:r w:rsidRPr="00340ADA">
        <w:rPr>
          <w:b/>
          <w:i/>
          <w:sz w:val="28"/>
        </w:rPr>
        <w:t xml:space="preserve"> </w:t>
      </w:r>
      <w:proofErr w:type="spellStart"/>
      <w:r w:rsidRPr="00340ADA">
        <w:rPr>
          <w:b/>
          <w:i/>
          <w:sz w:val="28"/>
        </w:rPr>
        <w:t>naš</w:t>
      </w:r>
      <w:r w:rsidR="00254E48" w:rsidRPr="00340ADA">
        <w:rPr>
          <w:b/>
          <w:i/>
          <w:sz w:val="28"/>
        </w:rPr>
        <w:t>í</w:t>
      </w:r>
      <w:proofErr w:type="spellEnd"/>
      <w:r w:rsidR="00254E48" w:rsidRPr="00340ADA">
        <w:rPr>
          <w:b/>
          <w:i/>
          <w:sz w:val="28"/>
        </w:rPr>
        <w:t xml:space="preserve"> </w:t>
      </w:r>
      <w:proofErr w:type="spellStart"/>
      <w:r w:rsidR="00254E48" w:rsidRPr="00340ADA">
        <w:rPr>
          <w:b/>
          <w:i/>
          <w:sz w:val="28"/>
        </w:rPr>
        <w:t>krajiny</w:t>
      </w:r>
      <w:proofErr w:type="spellEnd"/>
    </w:p>
    <w:p w14:paraId="633C0102" w14:textId="6783BAFB" w:rsidR="00454945" w:rsidRDefault="0042228C">
      <w:proofErr w:type="spellStart"/>
      <w:r>
        <w:t>Milí</w:t>
      </w:r>
      <w:proofErr w:type="spellEnd"/>
      <w:r>
        <w:t xml:space="preserve"> </w:t>
      </w:r>
      <w:proofErr w:type="spellStart"/>
      <w:r>
        <w:t>občané</w:t>
      </w:r>
      <w:proofErr w:type="spellEnd"/>
      <w:proofErr w:type="gramStart"/>
      <w:r>
        <w:t>,</w:t>
      </w:r>
      <w:proofErr w:type="gramEnd"/>
      <w:r>
        <w:br/>
      </w:r>
      <w:r>
        <w:br/>
        <w:t xml:space="preserve">v </w:t>
      </w:r>
      <w:proofErr w:type="spellStart"/>
      <w:r>
        <w:t>sousední</w:t>
      </w:r>
      <w:proofErr w:type="spellEnd"/>
      <w:r>
        <w:t xml:space="preserve"> </w:t>
      </w:r>
      <w:proofErr w:type="spellStart"/>
      <w:r>
        <w:t>obci</w:t>
      </w:r>
      <w:proofErr w:type="spellEnd"/>
      <w:r>
        <w:t xml:space="preserve"> </w:t>
      </w:r>
      <w:proofErr w:type="spellStart"/>
      <w:r>
        <w:t>Velká</w:t>
      </w:r>
      <w:proofErr w:type="spellEnd"/>
      <w:r>
        <w:t xml:space="preserve"> </w:t>
      </w:r>
      <w:proofErr w:type="spellStart"/>
      <w:r>
        <w:t>Skrovnice</w:t>
      </w:r>
      <w:proofErr w:type="spellEnd"/>
      <w:r w:rsidR="00D048E7">
        <w:t xml:space="preserve"> se </w:t>
      </w:r>
      <w:proofErr w:type="spellStart"/>
      <w:r w:rsidR="00B252B0">
        <w:t>plánuje</w:t>
      </w:r>
      <w:proofErr w:type="spellEnd"/>
      <w:r w:rsidR="00B252B0">
        <w:t xml:space="preserve"> </w:t>
      </w:r>
      <w:proofErr w:type="spellStart"/>
      <w:r>
        <w:t>výstavba</w:t>
      </w:r>
      <w:proofErr w:type="spellEnd"/>
      <w:r>
        <w:t xml:space="preserve"> </w:t>
      </w:r>
      <w:proofErr w:type="spellStart"/>
      <w:r>
        <w:t>větrného</w:t>
      </w:r>
      <w:proofErr w:type="spellEnd"/>
      <w:r>
        <w:t xml:space="preserve"> </w:t>
      </w:r>
      <w:proofErr w:type="spellStart"/>
      <w:r>
        <w:t>parku</w:t>
      </w:r>
      <w:proofErr w:type="spellEnd"/>
      <w:r w:rsidR="002B52C7">
        <w:t xml:space="preserve"> </w:t>
      </w:r>
      <w:proofErr w:type="spellStart"/>
      <w:r w:rsidR="002B52C7">
        <w:t>na</w:t>
      </w:r>
      <w:proofErr w:type="spellEnd"/>
      <w:r w:rsidR="002B52C7">
        <w:t xml:space="preserve"> </w:t>
      </w:r>
      <w:proofErr w:type="spellStart"/>
      <w:r w:rsidR="002B52C7">
        <w:t>hranici</w:t>
      </w:r>
      <w:proofErr w:type="spellEnd"/>
      <w:r w:rsidR="002B52C7">
        <w:t xml:space="preserve"> </w:t>
      </w:r>
      <w:proofErr w:type="spellStart"/>
      <w:r w:rsidR="002B52C7">
        <w:t>katastrálního</w:t>
      </w:r>
      <w:proofErr w:type="spellEnd"/>
      <w:r w:rsidR="002B52C7">
        <w:t xml:space="preserve"> </w:t>
      </w:r>
      <w:proofErr w:type="spellStart"/>
      <w:r w:rsidR="002B52C7">
        <w:t>území</w:t>
      </w:r>
      <w:proofErr w:type="spellEnd"/>
      <w:r w:rsidR="002B52C7">
        <w:t xml:space="preserve"> s </w:t>
      </w:r>
      <w:proofErr w:type="spellStart"/>
      <w:r w:rsidR="002B52C7">
        <w:t>naší</w:t>
      </w:r>
      <w:proofErr w:type="spellEnd"/>
      <w:r w:rsidR="002B52C7">
        <w:t xml:space="preserve"> </w:t>
      </w:r>
      <w:proofErr w:type="spellStart"/>
      <w:r w:rsidR="002B52C7">
        <w:t>obcí</w:t>
      </w:r>
      <w:proofErr w:type="spellEnd"/>
      <w:r w:rsidR="00D048E7">
        <w:t xml:space="preserve">. </w:t>
      </w:r>
      <w:proofErr w:type="gramStart"/>
      <w:r>
        <w:t xml:space="preserve">Na </w:t>
      </w:r>
      <w:proofErr w:type="spellStart"/>
      <w:r>
        <w:t>polích</w:t>
      </w:r>
      <w:proofErr w:type="spellEnd"/>
      <w:r>
        <w:t xml:space="preserve"> a </w:t>
      </w:r>
      <w:proofErr w:type="spellStart"/>
      <w:r>
        <w:t>lesích</w:t>
      </w:r>
      <w:proofErr w:type="spellEnd"/>
      <w:r>
        <w:t xml:space="preserve"> se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tyčit</w:t>
      </w:r>
      <w:proofErr w:type="spellEnd"/>
      <w:r>
        <w:t xml:space="preserve"> 7 </w:t>
      </w:r>
      <w:proofErr w:type="spellStart"/>
      <w:r>
        <w:t>obřích</w:t>
      </w:r>
      <w:proofErr w:type="spellEnd"/>
      <w:r>
        <w:t xml:space="preserve"> </w:t>
      </w:r>
      <w:proofErr w:type="spellStart"/>
      <w:r>
        <w:t>věží</w:t>
      </w:r>
      <w:proofErr w:type="spellEnd"/>
      <w:r>
        <w:t xml:space="preserve"> </w:t>
      </w:r>
      <w:r w:rsidR="00F4482A">
        <w:t>o</w:t>
      </w:r>
      <w:r>
        <w:t xml:space="preserve"> </w:t>
      </w:r>
      <w:proofErr w:type="spellStart"/>
      <w:r>
        <w:t>výšce</w:t>
      </w:r>
      <w:proofErr w:type="spellEnd"/>
      <w:r>
        <w:t xml:space="preserve"> 200 </w:t>
      </w:r>
      <w:proofErr w:type="spellStart"/>
      <w:r>
        <w:t>metrů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 w:rsidR="00D048E7">
        <w:t>Tento</w:t>
      </w:r>
      <w:proofErr w:type="spellEnd"/>
      <w:r w:rsidR="00D048E7">
        <w:t xml:space="preserve"> </w:t>
      </w:r>
      <w:proofErr w:type="spellStart"/>
      <w:r w:rsidR="00D048E7">
        <w:t>zá</w:t>
      </w:r>
      <w:r>
        <w:t>měr</w:t>
      </w:r>
      <w:proofErr w:type="spellEnd"/>
      <w:r>
        <w:t xml:space="preserve"> by </w:t>
      </w:r>
      <w:proofErr w:type="spellStart"/>
      <w:r>
        <w:t>zásadně</w:t>
      </w:r>
      <w:proofErr w:type="spellEnd"/>
      <w:r>
        <w:t xml:space="preserve"> </w:t>
      </w:r>
      <w:proofErr w:type="spellStart"/>
      <w:r>
        <w:t>změnil</w:t>
      </w:r>
      <w:proofErr w:type="spellEnd"/>
      <w:r>
        <w:t xml:space="preserve"> </w:t>
      </w:r>
      <w:proofErr w:type="spellStart"/>
      <w:r>
        <w:t>tvář</w:t>
      </w:r>
      <w:proofErr w:type="spellEnd"/>
      <w:r>
        <w:t xml:space="preserve"> </w:t>
      </w:r>
      <w:proofErr w:type="spellStart"/>
      <w:r>
        <w:t>naší</w:t>
      </w:r>
      <w:proofErr w:type="spellEnd"/>
      <w:r>
        <w:t xml:space="preserve"> </w:t>
      </w:r>
      <w:proofErr w:type="spellStart"/>
      <w:r w:rsidR="00D048E7">
        <w:t>krajiny</w:t>
      </w:r>
      <w:proofErr w:type="spellEnd"/>
      <w:r w:rsidR="00D048E7">
        <w:t>.</w:t>
      </w:r>
      <w:proofErr w:type="gramEnd"/>
    </w:p>
    <w:p w14:paraId="0FFFA390" w14:textId="77777777" w:rsidR="00454945" w:rsidRPr="00B23271" w:rsidRDefault="00D048E7">
      <w:pPr>
        <w:pStyle w:val="Nadpis2"/>
        <w:rPr>
          <w:color w:val="3E17CB"/>
          <w:sz w:val="28"/>
          <w:szCs w:val="28"/>
        </w:rPr>
      </w:pPr>
      <w:proofErr w:type="spellStart"/>
      <w:proofErr w:type="gramStart"/>
      <w:r w:rsidRPr="00B23271">
        <w:rPr>
          <w:color w:val="3E17CB"/>
          <w:sz w:val="28"/>
          <w:szCs w:val="28"/>
        </w:rPr>
        <w:t>Proč</w:t>
      </w:r>
      <w:proofErr w:type="spellEnd"/>
      <w:r w:rsidR="0072311C">
        <w:rPr>
          <w:color w:val="3E17CB"/>
          <w:sz w:val="28"/>
          <w:szCs w:val="28"/>
        </w:rPr>
        <w:t xml:space="preserve"> </w:t>
      </w:r>
      <w:proofErr w:type="spellStart"/>
      <w:r w:rsidR="0072311C">
        <w:rPr>
          <w:color w:val="3E17CB"/>
          <w:sz w:val="28"/>
          <w:szCs w:val="28"/>
        </w:rPr>
        <w:t>by</w:t>
      </w:r>
      <w:r w:rsidR="0042228C" w:rsidRPr="00B23271">
        <w:rPr>
          <w:color w:val="3E17CB"/>
          <w:sz w:val="28"/>
          <w:szCs w:val="28"/>
        </w:rPr>
        <w:t>ste</w:t>
      </w:r>
      <w:proofErr w:type="spellEnd"/>
      <w:r w:rsidR="0042228C" w:rsidRPr="00B23271">
        <w:rPr>
          <w:color w:val="3E17CB"/>
          <w:sz w:val="28"/>
          <w:szCs w:val="28"/>
        </w:rPr>
        <w:t xml:space="preserve"> </w:t>
      </w:r>
      <w:proofErr w:type="spellStart"/>
      <w:r w:rsidR="0042228C" w:rsidRPr="00B23271">
        <w:rPr>
          <w:color w:val="3E17CB"/>
          <w:sz w:val="28"/>
          <w:szCs w:val="28"/>
        </w:rPr>
        <w:t>nás</w:t>
      </w:r>
      <w:proofErr w:type="spellEnd"/>
      <w:r w:rsidR="0042228C" w:rsidRPr="00B23271">
        <w:rPr>
          <w:color w:val="3E17CB"/>
          <w:sz w:val="28"/>
          <w:szCs w:val="28"/>
        </w:rPr>
        <w:t xml:space="preserve"> </w:t>
      </w:r>
      <w:proofErr w:type="spellStart"/>
      <w:r w:rsidR="0042228C" w:rsidRPr="00B23271">
        <w:rPr>
          <w:color w:val="3E17CB"/>
          <w:sz w:val="28"/>
          <w:szCs w:val="28"/>
        </w:rPr>
        <w:t>měli</w:t>
      </w:r>
      <w:proofErr w:type="spellEnd"/>
      <w:r w:rsidR="0042228C" w:rsidRPr="00B23271">
        <w:rPr>
          <w:color w:val="3E17CB"/>
          <w:sz w:val="28"/>
          <w:szCs w:val="28"/>
        </w:rPr>
        <w:t xml:space="preserve"> </w:t>
      </w:r>
      <w:proofErr w:type="spellStart"/>
      <w:r w:rsidR="0042228C" w:rsidRPr="00B23271">
        <w:rPr>
          <w:color w:val="3E17CB"/>
          <w:sz w:val="28"/>
          <w:szCs w:val="28"/>
        </w:rPr>
        <w:t>podpořit</w:t>
      </w:r>
      <w:proofErr w:type="spellEnd"/>
      <w:r w:rsidR="0042228C" w:rsidRPr="00B23271">
        <w:rPr>
          <w:color w:val="3E17CB"/>
          <w:sz w:val="28"/>
          <w:szCs w:val="28"/>
        </w:rPr>
        <w:t xml:space="preserve"> a </w:t>
      </w:r>
      <w:proofErr w:type="spellStart"/>
      <w:r w:rsidR="0042228C" w:rsidRPr="00B23271">
        <w:rPr>
          <w:color w:val="3E17CB"/>
          <w:sz w:val="28"/>
          <w:szCs w:val="28"/>
        </w:rPr>
        <w:t>podepsat</w:t>
      </w:r>
      <w:proofErr w:type="spellEnd"/>
      <w:r w:rsidR="0042228C" w:rsidRPr="00B23271">
        <w:rPr>
          <w:color w:val="3E17CB"/>
          <w:sz w:val="28"/>
          <w:szCs w:val="28"/>
        </w:rPr>
        <w:t xml:space="preserve"> </w:t>
      </w:r>
      <w:proofErr w:type="spellStart"/>
      <w:r w:rsidR="0042228C" w:rsidRPr="00B23271">
        <w:rPr>
          <w:color w:val="3E17CB"/>
          <w:sz w:val="28"/>
          <w:szCs w:val="28"/>
        </w:rPr>
        <w:t>petici</w:t>
      </w:r>
      <w:proofErr w:type="spellEnd"/>
      <w:r w:rsidRPr="00B23271">
        <w:rPr>
          <w:color w:val="3E17CB"/>
          <w:sz w:val="28"/>
          <w:szCs w:val="28"/>
        </w:rPr>
        <w:t>?</w:t>
      </w:r>
      <w:proofErr w:type="gramEnd"/>
    </w:p>
    <w:p w14:paraId="5D328C20" w14:textId="77777777" w:rsidR="0072311C" w:rsidRDefault="00C15B30" w:rsidP="0072311C">
      <w:pPr>
        <w:pStyle w:val="Seznamsodrkami"/>
        <w:numPr>
          <w:ilvl w:val="0"/>
          <w:numId w:val="14"/>
        </w:numPr>
      </w:pPr>
      <w:proofErr w:type="spellStart"/>
      <w:r w:rsidRPr="0072311C">
        <w:rPr>
          <w:b/>
          <w:color w:val="3E17CB"/>
        </w:rPr>
        <w:t>Dojde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ke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z</w:t>
      </w:r>
      <w:r w:rsidR="00D048E7" w:rsidRPr="0072311C">
        <w:rPr>
          <w:b/>
          <w:color w:val="3E17CB"/>
        </w:rPr>
        <w:t>ničení</w:t>
      </w:r>
      <w:proofErr w:type="spellEnd"/>
      <w:r w:rsidR="00D048E7" w:rsidRPr="0072311C">
        <w:rPr>
          <w:b/>
          <w:color w:val="3E17CB"/>
        </w:rPr>
        <w:t xml:space="preserve"> </w:t>
      </w:r>
      <w:proofErr w:type="spellStart"/>
      <w:r w:rsidR="00D048E7" w:rsidRPr="0072311C">
        <w:rPr>
          <w:b/>
          <w:color w:val="3E17CB"/>
        </w:rPr>
        <w:t>malebnosti</w:t>
      </w:r>
      <w:proofErr w:type="spellEnd"/>
      <w:r w:rsidR="00D048E7" w:rsidRPr="0072311C">
        <w:rPr>
          <w:b/>
          <w:color w:val="3E17CB"/>
        </w:rPr>
        <w:t xml:space="preserve"> </w:t>
      </w:r>
      <w:proofErr w:type="spellStart"/>
      <w:r w:rsidR="00D048E7" w:rsidRPr="0072311C">
        <w:rPr>
          <w:b/>
          <w:color w:val="3E17CB"/>
        </w:rPr>
        <w:t>krajin</w:t>
      </w:r>
      <w:r w:rsidR="00433775" w:rsidRPr="0072311C">
        <w:rPr>
          <w:b/>
          <w:color w:val="3E17CB"/>
        </w:rPr>
        <w:t>y</w:t>
      </w:r>
      <w:proofErr w:type="spellEnd"/>
      <w:r w:rsidR="00433775" w:rsidRPr="0072311C">
        <w:rPr>
          <w:b/>
          <w:color w:val="3E17CB"/>
        </w:rPr>
        <w:t xml:space="preserve"> </w:t>
      </w:r>
      <w:proofErr w:type="gramStart"/>
      <w:r w:rsidR="00433775" w:rsidRPr="00433775">
        <w:t xml:space="preserve">- </w:t>
      </w:r>
      <w:r w:rsidRPr="00433775">
        <w:t xml:space="preserve"> </w:t>
      </w:r>
      <w:proofErr w:type="spellStart"/>
      <w:r w:rsidRPr="00433775">
        <w:t>jedná</w:t>
      </w:r>
      <w:proofErr w:type="spellEnd"/>
      <w:proofErr w:type="gramEnd"/>
      <w:r w:rsidRPr="00433775">
        <w:t xml:space="preserve"> se o</w:t>
      </w:r>
      <w:r w:rsidR="00B252B0" w:rsidRPr="00433775">
        <w:t xml:space="preserve"> </w:t>
      </w:r>
      <w:proofErr w:type="spellStart"/>
      <w:r w:rsidR="00B252B0" w:rsidRPr="00433775">
        <w:t>velký</w:t>
      </w:r>
      <w:proofErr w:type="spellEnd"/>
      <w:r w:rsidR="00B252B0" w:rsidRPr="00433775">
        <w:t xml:space="preserve"> </w:t>
      </w:r>
      <w:proofErr w:type="spellStart"/>
      <w:r w:rsidR="00B252B0" w:rsidRPr="00433775">
        <w:t>zásah</w:t>
      </w:r>
      <w:proofErr w:type="spellEnd"/>
      <w:r w:rsidR="00B252B0" w:rsidRPr="00433775">
        <w:t xml:space="preserve"> do </w:t>
      </w:r>
      <w:proofErr w:type="spellStart"/>
      <w:r w:rsidR="00B252B0" w:rsidRPr="00433775">
        <w:t>rázu</w:t>
      </w:r>
      <w:proofErr w:type="spellEnd"/>
      <w:r w:rsidR="00B252B0" w:rsidRPr="00433775">
        <w:t xml:space="preserve"> </w:t>
      </w:r>
      <w:proofErr w:type="spellStart"/>
      <w:r w:rsidR="00B252B0" w:rsidRPr="00433775">
        <w:t>krajiny</w:t>
      </w:r>
      <w:proofErr w:type="spellEnd"/>
      <w:r w:rsidR="00433775" w:rsidRPr="00433775">
        <w:t xml:space="preserve">, </w:t>
      </w:r>
      <w:proofErr w:type="spellStart"/>
      <w:r w:rsidR="00D048E7" w:rsidRPr="00433775">
        <w:t>místo</w:t>
      </w:r>
      <w:proofErr w:type="spellEnd"/>
      <w:r w:rsidR="00D048E7" w:rsidRPr="00433775">
        <w:t xml:space="preserve"> </w:t>
      </w:r>
      <w:proofErr w:type="spellStart"/>
      <w:r w:rsidR="00D048E7" w:rsidRPr="00433775">
        <w:t>krásného</w:t>
      </w:r>
      <w:proofErr w:type="spellEnd"/>
      <w:r w:rsidR="00D048E7" w:rsidRPr="00433775">
        <w:t xml:space="preserve"> </w:t>
      </w:r>
      <w:proofErr w:type="spellStart"/>
      <w:r w:rsidR="00D048E7" w:rsidRPr="00433775">
        <w:t>výhledu</w:t>
      </w:r>
      <w:proofErr w:type="spellEnd"/>
      <w:r w:rsidR="00D048E7" w:rsidRPr="00433775">
        <w:t xml:space="preserve"> </w:t>
      </w:r>
      <w:proofErr w:type="spellStart"/>
      <w:r w:rsidR="00D048E7" w:rsidRPr="00433775">
        <w:t>na</w:t>
      </w:r>
      <w:proofErr w:type="spellEnd"/>
      <w:r w:rsidR="00D048E7" w:rsidRPr="00433775">
        <w:t xml:space="preserve"> </w:t>
      </w:r>
      <w:proofErr w:type="spellStart"/>
      <w:r w:rsidR="00D048E7" w:rsidRPr="00433775">
        <w:t>kopce</w:t>
      </w:r>
      <w:proofErr w:type="spellEnd"/>
      <w:r w:rsidR="00D048E7" w:rsidRPr="00433775">
        <w:t xml:space="preserve"> a </w:t>
      </w:r>
      <w:proofErr w:type="spellStart"/>
      <w:r w:rsidR="00D048E7" w:rsidRPr="00433775">
        <w:t>louky</w:t>
      </w:r>
      <w:proofErr w:type="spellEnd"/>
      <w:r w:rsidR="00D048E7" w:rsidRPr="00433775">
        <w:t xml:space="preserve"> by </w:t>
      </w:r>
      <w:proofErr w:type="spellStart"/>
      <w:r w:rsidR="00D048E7" w:rsidRPr="00433775">
        <w:t>nás</w:t>
      </w:r>
      <w:proofErr w:type="spellEnd"/>
      <w:r w:rsidR="00D048E7" w:rsidRPr="00433775">
        <w:t xml:space="preserve"> </w:t>
      </w:r>
      <w:proofErr w:type="spellStart"/>
      <w:r w:rsidR="00D048E7" w:rsidRPr="00433775">
        <w:t>čekaly</w:t>
      </w:r>
      <w:proofErr w:type="spellEnd"/>
      <w:r w:rsidR="00D048E7" w:rsidRPr="00433775">
        <w:t xml:space="preserve"> </w:t>
      </w:r>
      <w:proofErr w:type="spellStart"/>
      <w:r w:rsidR="0072311C" w:rsidRPr="0072311C">
        <w:t>desítky</w:t>
      </w:r>
      <w:proofErr w:type="spellEnd"/>
      <w:r w:rsidR="0072311C" w:rsidRPr="0072311C">
        <w:t xml:space="preserve"> </w:t>
      </w:r>
      <w:proofErr w:type="spellStart"/>
      <w:r w:rsidR="0072311C" w:rsidRPr="0072311C">
        <w:t>metrů</w:t>
      </w:r>
      <w:proofErr w:type="spellEnd"/>
      <w:r w:rsidR="0072311C" w:rsidRPr="0072311C">
        <w:t xml:space="preserve"> </w:t>
      </w:r>
      <w:proofErr w:type="spellStart"/>
      <w:r w:rsidR="0072311C" w:rsidRPr="0072311C">
        <w:t>vysoké</w:t>
      </w:r>
      <w:proofErr w:type="spellEnd"/>
      <w:r w:rsidR="0072311C" w:rsidRPr="0072311C">
        <w:t xml:space="preserve"> </w:t>
      </w:r>
      <w:proofErr w:type="spellStart"/>
      <w:r w:rsidR="0072311C" w:rsidRPr="0072311C">
        <w:t>stožáry</w:t>
      </w:r>
      <w:proofErr w:type="spellEnd"/>
      <w:r w:rsidR="0072311C" w:rsidRPr="0072311C">
        <w:t xml:space="preserve"> a </w:t>
      </w:r>
      <w:proofErr w:type="spellStart"/>
      <w:r w:rsidR="0072311C" w:rsidRPr="0072311C">
        <w:t>točící</w:t>
      </w:r>
      <w:proofErr w:type="spellEnd"/>
      <w:r w:rsidR="0072311C" w:rsidRPr="0072311C">
        <w:t xml:space="preserve"> se </w:t>
      </w:r>
      <w:proofErr w:type="spellStart"/>
      <w:r w:rsidR="0072311C" w:rsidRPr="0072311C">
        <w:t>listy</w:t>
      </w:r>
      <w:proofErr w:type="spellEnd"/>
      <w:r w:rsidR="0072311C" w:rsidRPr="0072311C">
        <w:t xml:space="preserve"> </w:t>
      </w:r>
      <w:proofErr w:type="spellStart"/>
      <w:r w:rsidR="0072311C" w:rsidRPr="0072311C">
        <w:t>vrtulí</w:t>
      </w:r>
      <w:proofErr w:type="spellEnd"/>
      <w:r w:rsidR="0072311C" w:rsidRPr="0072311C">
        <w:t>.</w:t>
      </w:r>
    </w:p>
    <w:p w14:paraId="77368608" w14:textId="77777777" w:rsidR="00340ADA" w:rsidRPr="008A7FF6" w:rsidRDefault="008A7FF6" w:rsidP="0072311C">
      <w:pPr>
        <w:pStyle w:val="Seznamsodrkami"/>
        <w:numPr>
          <w:ilvl w:val="0"/>
          <w:numId w:val="14"/>
        </w:numPr>
      </w:pPr>
      <w:proofErr w:type="spellStart"/>
      <w:r w:rsidRPr="0072311C">
        <w:rPr>
          <w:b/>
          <w:color w:val="3E17CB"/>
        </w:rPr>
        <w:t>Výstavba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="00433775" w:rsidRPr="0072311C">
        <w:rPr>
          <w:b/>
          <w:color w:val="3E17CB"/>
        </w:rPr>
        <w:t>i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provoz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větrných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elektráren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ohrožují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volně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žijící</w:t>
      </w:r>
      <w:proofErr w:type="spellEnd"/>
      <w:r w:rsidRPr="0072311C">
        <w:rPr>
          <w:b/>
          <w:color w:val="3E17CB"/>
        </w:rPr>
        <w:t xml:space="preserve"> </w:t>
      </w:r>
      <w:proofErr w:type="spellStart"/>
      <w:r w:rsidRPr="0072311C">
        <w:rPr>
          <w:b/>
          <w:color w:val="3E17CB"/>
        </w:rPr>
        <w:t>z</w:t>
      </w:r>
      <w:r w:rsidR="00C1632B" w:rsidRPr="0072311C">
        <w:rPr>
          <w:b/>
          <w:color w:val="3E17CB"/>
        </w:rPr>
        <w:t>vířata</w:t>
      </w:r>
      <w:proofErr w:type="spellEnd"/>
      <w:r w:rsidR="00C1632B" w:rsidRPr="0072311C">
        <w:rPr>
          <w:b/>
          <w:color w:val="3E17CB"/>
        </w:rPr>
        <w:t xml:space="preserve">, </w:t>
      </w:r>
      <w:proofErr w:type="spellStart"/>
      <w:r w:rsidR="00C1632B" w:rsidRPr="0072311C">
        <w:rPr>
          <w:b/>
          <w:color w:val="3E17CB"/>
        </w:rPr>
        <w:t>především</w:t>
      </w:r>
      <w:proofErr w:type="spellEnd"/>
      <w:r w:rsidR="00C1632B" w:rsidRPr="0072311C">
        <w:rPr>
          <w:b/>
          <w:color w:val="3E17CB"/>
        </w:rPr>
        <w:t xml:space="preserve"> </w:t>
      </w:r>
      <w:proofErr w:type="spellStart"/>
      <w:r w:rsidR="00C1632B" w:rsidRPr="0072311C">
        <w:rPr>
          <w:b/>
          <w:color w:val="3E17CB"/>
        </w:rPr>
        <w:t>ptáky</w:t>
      </w:r>
      <w:proofErr w:type="spellEnd"/>
      <w:r w:rsidR="00C1632B" w:rsidRPr="0072311C">
        <w:rPr>
          <w:b/>
          <w:color w:val="3E17CB"/>
        </w:rPr>
        <w:t xml:space="preserve"> a </w:t>
      </w:r>
      <w:proofErr w:type="spellStart"/>
      <w:r w:rsidR="00C1632B" w:rsidRPr="0072311C">
        <w:rPr>
          <w:b/>
          <w:color w:val="3E17CB"/>
        </w:rPr>
        <w:t>netopý</w:t>
      </w:r>
      <w:r w:rsidRPr="0072311C">
        <w:rPr>
          <w:b/>
          <w:color w:val="3E17CB"/>
        </w:rPr>
        <w:t>ry</w:t>
      </w:r>
      <w:proofErr w:type="spellEnd"/>
      <w:r w:rsidRPr="0072311C">
        <w:rPr>
          <w:b/>
          <w:color w:val="3E17CB"/>
        </w:rPr>
        <w:t xml:space="preserve"> - </w:t>
      </w:r>
      <w:proofErr w:type="spellStart"/>
      <w:r w:rsidRPr="008A7FF6">
        <w:t>jedná</w:t>
      </w:r>
      <w:proofErr w:type="spellEnd"/>
      <w:r w:rsidRPr="008A7FF6">
        <w:t xml:space="preserve"> se o </w:t>
      </w:r>
      <w:proofErr w:type="spellStart"/>
      <w:r w:rsidRPr="008A7FF6">
        <w:t>n</w:t>
      </w:r>
      <w:r w:rsidR="00340ADA" w:rsidRPr="008A7FF6">
        <w:t>arušení</w:t>
      </w:r>
      <w:proofErr w:type="spellEnd"/>
      <w:r w:rsidR="00340ADA" w:rsidRPr="008A7FF6">
        <w:t xml:space="preserve"> </w:t>
      </w:r>
      <w:proofErr w:type="spellStart"/>
      <w:r w:rsidR="00340ADA" w:rsidRPr="008A7FF6">
        <w:t>přírody</w:t>
      </w:r>
      <w:proofErr w:type="spellEnd"/>
      <w:r w:rsidR="00340ADA" w:rsidRPr="008A7FF6">
        <w:t xml:space="preserve"> a </w:t>
      </w:r>
      <w:proofErr w:type="spellStart"/>
      <w:r w:rsidR="00340ADA" w:rsidRPr="008A7FF6">
        <w:t>životního</w:t>
      </w:r>
      <w:proofErr w:type="spellEnd"/>
      <w:r w:rsidR="00340ADA" w:rsidRPr="008A7FF6">
        <w:t xml:space="preserve"> </w:t>
      </w:r>
      <w:proofErr w:type="spellStart"/>
      <w:r w:rsidR="00340ADA" w:rsidRPr="008A7FF6">
        <w:t>prostředí</w:t>
      </w:r>
      <w:proofErr w:type="spellEnd"/>
      <w:r w:rsidRPr="008A7FF6">
        <w:t xml:space="preserve">, </w:t>
      </w:r>
      <w:proofErr w:type="spellStart"/>
      <w:r w:rsidRPr="008A7FF6">
        <w:t>kde</w:t>
      </w:r>
      <w:proofErr w:type="spellEnd"/>
      <w:r w:rsidRPr="008A7FF6">
        <w:t xml:space="preserve"> </w:t>
      </w:r>
      <w:proofErr w:type="spellStart"/>
      <w:r w:rsidR="0027294B">
        <w:t>dochází</w:t>
      </w:r>
      <w:proofErr w:type="spellEnd"/>
      <w:r w:rsidRPr="008A7FF6">
        <w:t xml:space="preserve"> k </w:t>
      </w:r>
      <w:proofErr w:type="spellStart"/>
      <w:r w:rsidR="00C37F82" w:rsidRPr="008A7FF6">
        <w:t>velký</w:t>
      </w:r>
      <w:r w:rsidRPr="008A7FF6">
        <w:t>m</w:t>
      </w:r>
      <w:proofErr w:type="spellEnd"/>
      <w:r w:rsidR="00C37F82" w:rsidRPr="008A7FF6">
        <w:t xml:space="preserve"> </w:t>
      </w:r>
      <w:proofErr w:type="spellStart"/>
      <w:r w:rsidR="00C37F82" w:rsidRPr="008A7FF6">
        <w:t>zá</w:t>
      </w:r>
      <w:r w:rsidR="00F76202" w:rsidRPr="008A7FF6">
        <w:t>sah</w:t>
      </w:r>
      <w:r w:rsidRPr="008A7FF6">
        <w:t>ům</w:t>
      </w:r>
      <w:proofErr w:type="spellEnd"/>
      <w:r w:rsidR="00F76202" w:rsidRPr="008A7FF6">
        <w:t xml:space="preserve"> do </w:t>
      </w:r>
      <w:proofErr w:type="spellStart"/>
      <w:r w:rsidR="00F76202" w:rsidRPr="008A7FF6">
        <w:t>lesů</w:t>
      </w:r>
      <w:proofErr w:type="spellEnd"/>
      <w:r w:rsidR="00F76202" w:rsidRPr="008A7FF6">
        <w:t xml:space="preserve">, </w:t>
      </w:r>
      <w:proofErr w:type="spellStart"/>
      <w:r w:rsidR="00F76202" w:rsidRPr="008A7FF6">
        <w:t>polí</w:t>
      </w:r>
      <w:proofErr w:type="spellEnd"/>
      <w:r w:rsidR="00F76202" w:rsidRPr="008A7FF6">
        <w:t xml:space="preserve"> </w:t>
      </w:r>
      <w:r w:rsidR="00340ADA" w:rsidRPr="008A7FF6">
        <w:t xml:space="preserve">a </w:t>
      </w:r>
      <w:proofErr w:type="spellStart"/>
      <w:r w:rsidR="00340ADA" w:rsidRPr="008A7FF6">
        <w:t>zemědělské</w:t>
      </w:r>
      <w:proofErr w:type="spellEnd"/>
      <w:r w:rsidR="00340ADA" w:rsidRPr="008A7FF6">
        <w:t xml:space="preserve"> </w:t>
      </w:r>
      <w:proofErr w:type="spellStart"/>
      <w:r w:rsidR="00340ADA" w:rsidRPr="008A7FF6">
        <w:t>půdy</w:t>
      </w:r>
      <w:proofErr w:type="spellEnd"/>
      <w:r w:rsidR="00340ADA" w:rsidRPr="008A7FF6">
        <w:t>.</w:t>
      </w:r>
    </w:p>
    <w:p w14:paraId="01C0DC04" w14:textId="652923C3" w:rsidR="0042228C" w:rsidRDefault="00433775" w:rsidP="00340ADA">
      <w:pPr>
        <w:pStyle w:val="Seznamsodrkami"/>
        <w:numPr>
          <w:ilvl w:val="0"/>
          <w:numId w:val="14"/>
        </w:numPr>
      </w:pPr>
      <w:proofErr w:type="spellStart"/>
      <w:r>
        <w:rPr>
          <w:b/>
          <w:color w:val="3E17CB"/>
        </w:rPr>
        <w:t>Přitažlivost</w:t>
      </w:r>
      <w:proofErr w:type="spellEnd"/>
      <w:r>
        <w:rPr>
          <w:b/>
          <w:color w:val="3E17CB"/>
        </w:rPr>
        <w:t xml:space="preserve"> </w:t>
      </w:r>
      <w:proofErr w:type="spellStart"/>
      <w:r w:rsidR="00F4482A">
        <w:rPr>
          <w:b/>
          <w:color w:val="3E17CB"/>
        </w:rPr>
        <w:t>oblasti</w:t>
      </w:r>
      <w:proofErr w:type="spellEnd"/>
      <w:r w:rsidR="00F4482A">
        <w:rPr>
          <w:b/>
          <w:color w:val="3E17CB"/>
        </w:rPr>
        <w:t xml:space="preserve"> </w:t>
      </w:r>
      <w:r>
        <w:rPr>
          <w:b/>
          <w:color w:val="3E17CB"/>
        </w:rPr>
        <w:t xml:space="preserve">a </w:t>
      </w:r>
      <w:proofErr w:type="spellStart"/>
      <w:r>
        <w:rPr>
          <w:b/>
          <w:color w:val="3E17CB"/>
        </w:rPr>
        <w:t>kvalita</w:t>
      </w:r>
      <w:proofErr w:type="spellEnd"/>
      <w:r>
        <w:rPr>
          <w:b/>
          <w:color w:val="3E17CB"/>
        </w:rPr>
        <w:t xml:space="preserve"> </w:t>
      </w:r>
      <w:proofErr w:type="spellStart"/>
      <w:r>
        <w:rPr>
          <w:b/>
          <w:color w:val="3E17CB"/>
        </w:rPr>
        <w:t>života</w:t>
      </w:r>
      <w:proofErr w:type="spellEnd"/>
      <w:r>
        <w:rPr>
          <w:b/>
          <w:color w:val="3E17CB"/>
        </w:rPr>
        <w:t xml:space="preserve"> se </w:t>
      </w:r>
      <w:proofErr w:type="spellStart"/>
      <w:r>
        <w:rPr>
          <w:b/>
          <w:color w:val="3E17CB"/>
        </w:rPr>
        <w:t>sníží</w:t>
      </w:r>
      <w:proofErr w:type="spellEnd"/>
      <w:r>
        <w:rPr>
          <w:b/>
          <w:color w:val="3E17CB"/>
        </w:rPr>
        <w:t xml:space="preserve"> </w:t>
      </w:r>
      <w:r w:rsidRPr="00433775">
        <w:t xml:space="preserve">– </w:t>
      </w:r>
      <w:proofErr w:type="spellStart"/>
      <w:r w:rsidR="00F4482A">
        <w:t>naprosto</w:t>
      </w:r>
      <w:proofErr w:type="spellEnd"/>
      <w:r w:rsidR="00F4482A">
        <w:t xml:space="preserve"> </w:t>
      </w:r>
      <w:proofErr w:type="spellStart"/>
      <w:r w:rsidR="00F4482A">
        <w:t>dominantním</w:t>
      </w:r>
      <w:proofErr w:type="spellEnd"/>
      <w:r w:rsidR="00F4482A">
        <w:t xml:space="preserve"> </w:t>
      </w:r>
      <w:proofErr w:type="spellStart"/>
      <w:r w:rsidR="00F4482A">
        <w:t>prvkem</w:t>
      </w:r>
      <w:proofErr w:type="spellEnd"/>
      <w:r w:rsidR="00F4482A">
        <w:t xml:space="preserve"> se </w:t>
      </w:r>
      <w:proofErr w:type="spellStart"/>
      <w:r w:rsidR="00F4482A">
        <w:t>stanou</w:t>
      </w:r>
      <w:proofErr w:type="spellEnd"/>
      <w:r w:rsidR="00F4482A">
        <w:t xml:space="preserve"> </w:t>
      </w:r>
      <w:proofErr w:type="spellStart"/>
      <w:r w:rsidR="00F4482A">
        <w:t>právě</w:t>
      </w:r>
      <w:proofErr w:type="spellEnd"/>
      <w:r w:rsidR="00F4482A">
        <w:t xml:space="preserve"> VTE. </w:t>
      </w:r>
      <w:proofErr w:type="spellStart"/>
      <w:r w:rsidR="00F4482A">
        <w:t>K</w:t>
      </w:r>
      <w:r w:rsidRPr="00433775">
        <w:t>do</w:t>
      </w:r>
      <w:proofErr w:type="spellEnd"/>
      <w:r w:rsidRPr="00433775">
        <w:t xml:space="preserve"> </w:t>
      </w:r>
      <w:proofErr w:type="spellStart"/>
      <w:r w:rsidR="00F4482A">
        <w:t>chce</w:t>
      </w:r>
      <w:proofErr w:type="spellEnd"/>
      <w:r w:rsidRPr="00433775">
        <w:t xml:space="preserve"> </w:t>
      </w:r>
      <w:proofErr w:type="spellStart"/>
      <w:r w:rsidRPr="00433775">
        <w:t>mít</w:t>
      </w:r>
      <w:proofErr w:type="spellEnd"/>
      <w:r w:rsidRPr="00433775">
        <w:t xml:space="preserve"> </w:t>
      </w:r>
      <w:proofErr w:type="spellStart"/>
      <w:r w:rsidRPr="00433775">
        <w:t>obří</w:t>
      </w:r>
      <w:proofErr w:type="spellEnd"/>
      <w:r w:rsidRPr="00433775">
        <w:t xml:space="preserve"> </w:t>
      </w:r>
      <w:r w:rsidR="00F4482A">
        <w:t xml:space="preserve">VTE </w:t>
      </w:r>
      <w:proofErr w:type="spellStart"/>
      <w:proofErr w:type="gramStart"/>
      <w:r w:rsidR="00F4482A">
        <w:t>na</w:t>
      </w:r>
      <w:proofErr w:type="spellEnd"/>
      <w:proofErr w:type="gramEnd"/>
      <w:r w:rsidR="00F4482A">
        <w:t xml:space="preserve"> </w:t>
      </w:r>
      <w:proofErr w:type="spellStart"/>
      <w:r w:rsidR="00F4482A">
        <w:t>očích</w:t>
      </w:r>
      <w:proofErr w:type="spellEnd"/>
      <w:r w:rsidR="00F4482A">
        <w:t xml:space="preserve"> </w:t>
      </w:r>
      <w:proofErr w:type="spellStart"/>
      <w:r w:rsidR="00F4482A">
        <w:t>minimálně</w:t>
      </w:r>
      <w:proofErr w:type="spellEnd"/>
      <w:r w:rsidR="00F4482A">
        <w:t xml:space="preserve"> </w:t>
      </w:r>
      <w:proofErr w:type="spellStart"/>
      <w:r w:rsidR="00F4482A">
        <w:t>po</w:t>
      </w:r>
      <w:proofErr w:type="spellEnd"/>
      <w:r w:rsidR="00F4482A">
        <w:t xml:space="preserve"> </w:t>
      </w:r>
      <w:proofErr w:type="spellStart"/>
      <w:r w:rsidR="00F4482A">
        <w:t>dobu</w:t>
      </w:r>
      <w:proofErr w:type="spellEnd"/>
      <w:r w:rsidR="00F4482A">
        <w:t xml:space="preserve"> 25 let</w:t>
      </w:r>
      <w:r w:rsidRPr="00433775">
        <w:t>?</w:t>
      </w:r>
    </w:p>
    <w:p w14:paraId="5EC549B6" w14:textId="77777777" w:rsidR="0042228C" w:rsidRDefault="0042228C" w:rsidP="0042228C">
      <w:pPr>
        <w:pStyle w:val="Seznamsodrkami"/>
        <w:numPr>
          <w:ilvl w:val="0"/>
          <w:numId w:val="0"/>
        </w:numPr>
        <w:ind w:left="360"/>
      </w:pPr>
    </w:p>
    <w:p w14:paraId="51A9B72A" w14:textId="0A8D2DF7" w:rsidR="00454945" w:rsidRPr="0042228C" w:rsidRDefault="008E37D1" w:rsidP="0042228C">
      <w:pPr>
        <w:pStyle w:val="Seznamsodrkami"/>
        <w:numPr>
          <w:ilvl w:val="0"/>
          <w:numId w:val="0"/>
        </w:numPr>
        <w:ind w:left="360"/>
        <w:jc w:val="center"/>
        <w:rPr>
          <w:b/>
          <w:i/>
        </w:rPr>
      </w:pPr>
      <w:proofErr w:type="spellStart"/>
      <w:r w:rsidRPr="008E37D1">
        <w:rPr>
          <w:b/>
          <w:i/>
        </w:rPr>
        <w:t>Naší</w:t>
      </w:r>
      <w:proofErr w:type="spellEnd"/>
      <w:r w:rsidRPr="008E37D1">
        <w:rPr>
          <w:b/>
          <w:i/>
        </w:rPr>
        <w:t xml:space="preserve"> </w:t>
      </w:r>
      <w:proofErr w:type="spellStart"/>
      <w:r w:rsidRPr="008E37D1">
        <w:rPr>
          <w:b/>
          <w:i/>
        </w:rPr>
        <w:t>povinností</w:t>
      </w:r>
      <w:proofErr w:type="spellEnd"/>
      <w:r w:rsidRPr="008E37D1">
        <w:rPr>
          <w:b/>
          <w:i/>
        </w:rPr>
        <w:t xml:space="preserve"> je </w:t>
      </w:r>
      <w:proofErr w:type="spellStart"/>
      <w:r w:rsidRPr="008E37D1">
        <w:rPr>
          <w:b/>
          <w:i/>
        </w:rPr>
        <w:t>chránit</w:t>
      </w:r>
      <w:proofErr w:type="spellEnd"/>
      <w:r w:rsidRPr="008E37D1">
        <w:rPr>
          <w:b/>
          <w:i/>
        </w:rPr>
        <w:t xml:space="preserve"> </w:t>
      </w:r>
      <w:proofErr w:type="spellStart"/>
      <w:r w:rsidRPr="008E37D1">
        <w:rPr>
          <w:b/>
          <w:i/>
        </w:rPr>
        <w:t>odkaz</w:t>
      </w:r>
      <w:proofErr w:type="spellEnd"/>
      <w:r w:rsidRPr="008E37D1">
        <w:rPr>
          <w:b/>
          <w:i/>
        </w:rPr>
        <w:t xml:space="preserve"> </w:t>
      </w:r>
      <w:proofErr w:type="spellStart"/>
      <w:r w:rsidRPr="008E37D1">
        <w:rPr>
          <w:b/>
          <w:i/>
        </w:rPr>
        <w:t>předků</w:t>
      </w:r>
      <w:proofErr w:type="spellEnd"/>
      <w:r w:rsidRPr="008E37D1">
        <w:rPr>
          <w:b/>
          <w:i/>
        </w:rPr>
        <w:t xml:space="preserve"> a </w:t>
      </w:r>
      <w:proofErr w:type="spellStart"/>
      <w:r w:rsidRPr="008E37D1">
        <w:rPr>
          <w:b/>
          <w:i/>
        </w:rPr>
        <w:t>krásu</w:t>
      </w:r>
      <w:proofErr w:type="spellEnd"/>
      <w:r w:rsidRPr="008E37D1">
        <w:rPr>
          <w:b/>
          <w:i/>
        </w:rPr>
        <w:t xml:space="preserve"> </w:t>
      </w:r>
      <w:proofErr w:type="spellStart"/>
      <w:r w:rsidRPr="008E37D1">
        <w:rPr>
          <w:b/>
          <w:i/>
        </w:rPr>
        <w:t>podhůří</w:t>
      </w:r>
      <w:proofErr w:type="spellEnd"/>
      <w:r w:rsidRPr="008E37D1">
        <w:rPr>
          <w:b/>
          <w:i/>
        </w:rPr>
        <w:t xml:space="preserve"> </w:t>
      </w:r>
      <w:proofErr w:type="spellStart"/>
      <w:r w:rsidR="00F4482A">
        <w:rPr>
          <w:b/>
          <w:i/>
        </w:rPr>
        <w:t>Orlických</w:t>
      </w:r>
      <w:proofErr w:type="spellEnd"/>
      <w:r w:rsidR="00F4482A">
        <w:rPr>
          <w:b/>
          <w:i/>
        </w:rPr>
        <w:t xml:space="preserve"> </w:t>
      </w:r>
      <w:proofErr w:type="spellStart"/>
      <w:r w:rsidR="00F4482A">
        <w:rPr>
          <w:b/>
          <w:i/>
        </w:rPr>
        <w:t>hor</w:t>
      </w:r>
      <w:proofErr w:type="spellEnd"/>
      <w:r w:rsidR="00F4482A">
        <w:rPr>
          <w:b/>
          <w:i/>
        </w:rPr>
        <w:t xml:space="preserve"> </w:t>
      </w:r>
      <w:r w:rsidRPr="008E37D1">
        <w:rPr>
          <w:b/>
          <w:i/>
        </w:rPr>
        <w:t xml:space="preserve">pro </w:t>
      </w:r>
      <w:proofErr w:type="spellStart"/>
      <w:r w:rsidRPr="008E37D1">
        <w:rPr>
          <w:b/>
          <w:i/>
        </w:rPr>
        <w:t>budoucí</w:t>
      </w:r>
      <w:proofErr w:type="spellEnd"/>
      <w:r w:rsidRPr="008E37D1">
        <w:rPr>
          <w:b/>
          <w:i/>
        </w:rPr>
        <w:t xml:space="preserve"> </w:t>
      </w:r>
      <w:proofErr w:type="spellStart"/>
      <w:r w:rsidRPr="008E37D1">
        <w:rPr>
          <w:b/>
          <w:i/>
        </w:rPr>
        <w:t>generace</w:t>
      </w:r>
      <w:proofErr w:type="spellEnd"/>
      <w:r w:rsidRPr="008E37D1">
        <w:rPr>
          <w:b/>
          <w:i/>
        </w:rPr>
        <w:t>.</w:t>
      </w:r>
    </w:p>
    <w:p w14:paraId="76E4B440" w14:textId="77777777" w:rsidR="00C37497" w:rsidRPr="00B23271" w:rsidRDefault="00D048E7" w:rsidP="0042228C">
      <w:pPr>
        <w:rPr>
          <w:sz w:val="28"/>
          <w:szCs w:val="28"/>
        </w:rPr>
      </w:pPr>
      <w:proofErr w:type="spellStart"/>
      <w:r w:rsidRPr="00B23271">
        <w:rPr>
          <w:b/>
          <w:color w:val="3E17CB"/>
          <w:sz w:val="28"/>
          <w:szCs w:val="28"/>
        </w:rPr>
        <w:t>Petici</w:t>
      </w:r>
      <w:proofErr w:type="spellEnd"/>
      <w:r w:rsidRPr="00B23271">
        <w:rPr>
          <w:b/>
          <w:color w:val="3E17CB"/>
          <w:sz w:val="28"/>
          <w:szCs w:val="28"/>
        </w:rPr>
        <w:t xml:space="preserve"> </w:t>
      </w:r>
      <w:proofErr w:type="spellStart"/>
      <w:r w:rsidRPr="00B23271">
        <w:rPr>
          <w:b/>
          <w:color w:val="3E17CB"/>
          <w:sz w:val="28"/>
          <w:szCs w:val="28"/>
        </w:rPr>
        <w:t>můžete</w:t>
      </w:r>
      <w:proofErr w:type="spellEnd"/>
      <w:r w:rsidRPr="00B23271">
        <w:rPr>
          <w:b/>
          <w:color w:val="3E17CB"/>
          <w:sz w:val="28"/>
          <w:szCs w:val="28"/>
        </w:rPr>
        <w:t xml:space="preserve"> </w:t>
      </w:r>
      <w:proofErr w:type="spellStart"/>
      <w:r w:rsidRPr="00B23271">
        <w:rPr>
          <w:b/>
          <w:color w:val="3E17CB"/>
          <w:sz w:val="28"/>
          <w:szCs w:val="28"/>
        </w:rPr>
        <w:t>po</w:t>
      </w:r>
      <w:r w:rsidR="0042228C" w:rsidRPr="00B23271">
        <w:rPr>
          <w:b/>
          <w:color w:val="3E17CB"/>
          <w:sz w:val="28"/>
          <w:szCs w:val="28"/>
        </w:rPr>
        <w:t>depsat</w:t>
      </w:r>
      <w:proofErr w:type="spellEnd"/>
      <w:r w:rsidR="0042228C" w:rsidRPr="00B23271">
        <w:rPr>
          <w:b/>
          <w:color w:val="3E17CB"/>
          <w:sz w:val="28"/>
          <w:szCs w:val="28"/>
        </w:rPr>
        <w:t>:</w:t>
      </w:r>
    </w:p>
    <w:p w14:paraId="3EE3EDF7" w14:textId="085F1867" w:rsidR="00C37497" w:rsidRDefault="0042228C" w:rsidP="00C37497">
      <w:pPr>
        <w:pStyle w:val="Odstavecseseznamem"/>
        <w:numPr>
          <w:ilvl w:val="0"/>
          <w:numId w:val="11"/>
        </w:numPr>
      </w:pPr>
      <w:proofErr w:type="spellStart"/>
      <w:r>
        <w:t>n</w:t>
      </w:r>
      <w:r w:rsidR="00C37497">
        <w:t>a</w:t>
      </w:r>
      <w:proofErr w:type="spellEnd"/>
      <w:r w:rsidR="00C37497">
        <w:t xml:space="preserve"> </w:t>
      </w:r>
      <w:proofErr w:type="spellStart"/>
      <w:r w:rsidR="00C37497">
        <w:t>obecním</w:t>
      </w:r>
      <w:proofErr w:type="spellEnd"/>
      <w:r w:rsidR="00C37497">
        <w:t xml:space="preserve"> </w:t>
      </w:r>
      <w:proofErr w:type="spellStart"/>
      <w:r w:rsidR="00C37497">
        <w:t>úřadě</w:t>
      </w:r>
      <w:proofErr w:type="spellEnd"/>
      <w:r w:rsidR="00F4482A">
        <w:t xml:space="preserve"> v </w:t>
      </w:r>
      <w:proofErr w:type="spellStart"/>
      <w:r w:rsidR="00F4482A">
        <w:t>Sopotnici</w:t>
      </w:r>
      <w:proofErr w:type="spellEnd"/>
      <w:r w:rsidR="00C37497">
        <w:t>,</w:t>
      </w:r>
    </w:p>
    <w:p w14:paraId="492CFA2A" w14:textId="50840DED" w:rsidR="00C37497" w:rsidRDefault="00C37497" w:rsidP="00C37497">
      <w:pPr>
        <w:pStyle w:val="Odstavecseseznamem"/>
        <w:numPr>
          <w:ilvl w:val="0"/>
          <w:numId w:val="11"/>
        </w:numPr>
      </w:pPr>
      <w:r>
        <w:t>v</w:t>
      </w:r>
      <w:r w:rsidR="0042228C">
        <w:t xml:space="preserve"> </w:t>
      </w:r>
      <w:proofErr w:type="spellStart"/>
      <w:r w:rsidR="00F4482A">
        <w:t>prodejně</w:t>
      </w:r>
      <w:proofErr w:type="spellEnd"/>
      <w:r w:rsidR="00F4482A">
        <w:t xml:space="preserve"> </w:t>
      </w:r>
      <w:proofErr w:type="spellStart"/>
      <w:r w:rsidR="00F4482A">
        <w:t>Konzum</w:t>
      </w:r>
      <w:proofErr w:type="spellEnd"/>
      <w:r w:rsidR="00F4482A">
        <w:t xml:space="preserve"> Sopotnice</w:t>
      </w:r>
      <w:r>
        <w:t>,</w:t>
      </w:r>
      <w:r w:rsidR="00F4482A">
        <w:t xml:space="preserve"> v </w:t>
      </w:r>
      <w:proofErr w:type="spellStart"/>
      <w:r w:rsidR="00F4482A">
        <w:t>prodejně</w:t>
      </w:r>
      <w:proofErr w:type="spellEnd"/>
      <w:r w:rsidR="00F4482A">
        <w:t xml:space="preserve"> </w:t>
      </w:r>
      <w:proofErr w:type="spellStart"/>
      <w:r w:rsidR="00F4482A">
        <w:t>Lovecké</w:t>
      </w:r>
      <w:proofErr w:type="spellEnd"/>
      <w:r w:rsidR="00F4482A">
        <w:t xml:space="preserve"> </w:t>
      </w:r>
      <w:proofErr w:type="spellStart"/>
      <w:r w:rsidR="00F4482A">
        <w:t>potřeby</w:t>
      </w:r>
      <w:proofErr w:type="spellEnd"/>
      <w:r w:rsidR="00F4482A">
        <w:t xml:space="preserve"> </w:t>
      </w:r>
      <w:proofErr w:type="spellStart"/>
      <w:r w:rsidR="00F4482A">
        <w:t>Hájek</w:t>
      </w:r>
      <w:proofErr w:type="spellEnd"/>
    </w:p>
    <w:p w14:paraId="5D860A80" w14:textId="06EFA07B" w:rsidR="00252E83" w:rsidRDefault="00DD6036" w:rsidP="00DD6036">
      <w:pPr>
        <w:pStyle w:val="Odstavecseseznamem"/>
        <w:numPr>
          <w:ilvl w:val="0"/>
          <w:numId w:val="11"/>
        </w:numPr>
      </w:pPr>
      <w:proofErr w:type="spellStart"/>
      <w:r w:rsidRPr="00DD6036">
        <w:rPr>
          <w:b/>
          <w:u w:val="single"/>
        </w:rPr>
        <w:t>podpisové</w:t>
      </w:r>
      <w:proofErr w:type="spellEnd"/>
      <w:r w:rsidRPr="00DD6036">
        <w:rPr>
          <w:b/>
          <w:u w:val="single"/>
        </w:rPr>
        <w:t xml:space="preserve"> </w:t>
      </w:r>
      <w:proofErr w:type="spellStart"/>
      <w:r w:rsidRPr="00DD6036">
        <w:rPr>
          <w:b/>
          <w:u w:val="single"/>
        </w:rPr>
        <w:t>archy</w:t>
      </w:r>
      <w:proofErr w:type="spellEnd"/>
      <w:r w:rsidRPr="00DD6036">
        <w:rPr>
          <w:b/>
          <w:u w:val="single"/>
        </w:rPr>
        <w:t xml:space="preserve"> </w:t>
      </w:r>
      <w:proofErr w:type="spellStart"/>
      <w:r w:rsidRPr="00DD6036">
        <w:rPr>
          <w:b/>
          <w:u w:val="single"/>
        </w:rPr>
        <w:t>budou</w:t>
      </w:r>
      <w:proofErr w:type="spellEnd"/>
      <w:r w:rsidRPr="00DD6036">
        <w:rPr>
          <w:b/>
          <w:u w:val="single"/>
        </w:rPr>
        <w:t xml:space="preserve"> k </w:t>
      </w:r>
      <w:proofErr w:type="spellStart"/>
      <w:r w:rsidRPr="00DD6036">
        <w:rPr>
          <w:b/>
          <w:u w:val="single"/>
        </w:rPr>
        <w:t>dispozici</w:t>
      </w:r>
      <w:proofErr w:type="spellEnd"/>
      <w:r w:rsidRPr="00DD6036">
        <w:rPr>
          <w:b/>
          <w:u w:val="single"/>
        </w:rPr>
        <w:t xml:space="preserve"> </w:t>
      </w:r>
      <w:proofErr w:type="spellStart"/>
      <w:r w:rsidRPr="00DD6036">
        <w:rPr>
          <w:b/>
          <w:u w:val="single"/>
        </w:rPr>
        <w:t>vždy</w:t>
      </w:r>
      <w:proofErr w:type="spellEnd"/>
      <w:r w:rsidRPr="00DD6036">
        <w:rPr>
          <w:b/>
          <w:u w:val="single"/>
        </w:rPr>
        <w:t xml:space="preserve"> </w:t>
      </w:r>
      <w:r w:rsidR="00F4482A">
        <w:rPr>
          <w:b/>
          <w:u w:val="single"/>
        </w:rPr>
        <w:t xml:space="preserve">v </w:t>
      </w:r>
      <w:proofErr w:type="spellStart"/>
      <w:r w:rsidR="00F4482A">
        <w:rPr>
          <w:b/>
          <w:u w:val="single"/>
        </w:rPr>
        <w:t>pracovní</w:t>
      </w:r>
      <w:proofErr w:type="spellEnd"/>
      <w:r w:rsidR="00F4482A">
        <w:rPr>
          <w:b/>
          <w:u w:val="single"/>
        </w:rPr>
        <w:t xml:space="preserve"> </w:t>
      </w:r>
      <w:proofErr w:type="spellStart"/>
      <w:r w:rsidR="00F4482A">
        <w:rPr>
          <w:b/>
          <w:u w:val="single"/>
        </w:rPr>
        <w:t>době</w:t>
      </w:r>
      <w:proofErr w:type="spellEnd"/>
      <w:r w:rsidR="00750D77">
        <w:t xml:space="preserve"> </w:t>
      </w:r>
      <w:proofErr w:type="spellStart"/>
      <w:r w:rsidR="00750D77">
        <w:t>nebo</w:t>
      </w:r>
      <w:proofErr w:type="spellEnd"/>
      <w:r w:rsidR="00750D77">
        <w:t xml:space="preserve"> </w:t>
      </w:r>
      <w:proofErr w:type="spellStart"/>
      <w:r w:rsidR="00750D77">
        <w:t>na</w:t>
      </w:r>
      <w:proofErr w:type="spellEnd"/>
      <w:r w:rsidR="00750D77">
        <w:t xml:space="preserve"> www.petice.com:</w:t>
      </w:r>
      <w:bookmarkStart w:id="0" w:name="_GoBack"/>
      <w:bookmarkEnd w:id="0"/>
    </w:p>
    <w:p w14:paraId="6EC5179A" w14:textId="49CC58D5" w:rsidR="00750D77" w:rsidRPr="00750D77" w:rsidRDefault="00750D77" w:rsidP="00750D77">
      <w:pPr>
        <w:pStyle w:val="Odstavecseseznamem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hyperlink r:id="rId10" w:history="1">
        <w:r w:rsidRPr="00750D77">
          <w:rPr>
            <w:rStyle w:val="Hypertextovodkaz"/>
            <w:rFonts w:asciiTheme="majorHAnsi" w:hAnsiTheme="majorHAnsi"/>
            <w:sz w:val="24"/>
            <w:szCs w:val="24"/>
          </w:rPr>
          <w:t>https://www.petice.com/petice_oban_proti_vystavb_vtrneho_parku_ve_velke_sk</w:t>
        </w:r>
        <w:r w:rsidRPr="00750D77">
          <w:rPr>
            <w:rStyle w:val="Hypertextovodkaz"/>
            <w:rFonts w:asciiTheme="majorHAnsi" w:hAnsiTheme="majorHAnsi"/>
            <w:sz w:val="24"/>
            <w:szCs w:val="24"/>
          </w:rPr>
          <w:t>r</w:t>
        </w:r>
        <w:r w:rsidRPr="00750D77">
          <w:rPr>
            <w:rStyle w:val="Hypertextovodkaz"/>
            <w:rFonts w:asciiTheme="majorHAnsi" w:hAnsiTheme="majorHAnsi"/>
            <w:sz w:val="24"/>
            <w:szCs w:val="24"/>
          </w:rPr>
          <w:t>ovnici</w:t>
        </w:r>
      </w:hyperlink>
    </w:p>
    <w:p w14:paraId="7F3E0160" w14:textId="77777777" w:rsidR="00750D77" w:rsidRPr="0072311C" w:rsidRDefault="00750D77" w:rsidP="00750D77">
      <w:pPr>
        <w:pStyle w:val="Odstavecseseznamem"/>
      </w:pPr>
    </w:p>
    <w:p w14:paraId="7A4DCA41" w14:textId="3F78B3C7" w:rsidR="009E09E5" w:rsidRDefault="00750D77" w:rsidP="00716B71">
      <w:pPr>
        <w:jc w:val="center"/>
        <w:rPr>
          <w:rFonts w:ascii="MS Mincho" w:eastAsia="MS Mincho" w:hAnsi="MS Mincho" w:cs="MS Mincho"/>
          <w:color w:val="3E17CB"/>
          <w:sz w:val="156"/>
          <w:szCs w:val="156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228600" distL="114300" distR="114300" simplePos="0" relativeHeight="251658240" behindDoc="1" locked="0" layoutInCell="0" allowOverlap="1" wp14:anchorId="5F4BC411" wp14:editId="1495AF50">
                <wp:simplePos x="0" y="0"/>
                <wp:positionH relativeFrom="margin">
                  <wp:posOffset>276225</wp:posOffset>
                </wp:positionH>
                <wp:positionV relativeFrom="margin">
                  <wp:posOffset>6764020</wp:posOffset>
                </wp:positionV>
                <wp:extent cx="2464435" cy="1473835"/>
                <wp:effectExtent l="19050" t="19050" r="31115" b="50165"/>
                <wp:wrapTight wrapText="bothSides">
                  <wp:wrapPolygon edited="0">
                    <wp:start x="8348" y="-279"/>
                    <wp:lineTo x="6345" y="-279"/>
                    <wp:lineTo x="1503" y="2792"/>
                    <wp:lineTo x="1503" y="4188"/>
                    <wp:lineTo x="-167" y="4188"/>
                    <wp:lineTo x="-167" y="13960"/>
                    <wp:lineTo x="1670" y="18427"/>
                    <wp:lineTo x="7514" y="22056"/>
                    <wp:lineTo x="9016" y="22056"/>
                    <wp:lineTo x="12523" y="22056"/>
                    <wp:lineTo x="13691" y="22056"/>
                    <wp:lineTo x="20036" y="18147"/>
                    <wp:lineTo x="20203" y="17589"/>
                    <wp:lineTo x="21706" y="13401"/>
                    <wp:lineTo x="21706" y="8376"/>
                    <wp:lineTo x="21038" y="6701"/>
                    <wp:lineTo x="20036" y="4188"/>
                    <wp:lineTo x="20036" y="3071"/>
                    <wp:lineTo x="14693" y="-279"/>
                    <wp:lineTo x="13023" y="-279"/>
                    <wp:lineTo x="8348" y="-279"/>
                  </wp:wrapPolygon>
                </wp:wrapTight>
                <wp:docPr id="1494817009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64435" cy="1473835"/>
                        </a:xfrm>
                        <a:prstGeom prst="ellipse">
                          <a:avLst/>
                        </a:prstGeom>
                        <a:solidFill>
                          <a:srgbClr val="4B34D8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4A193E2" w14:textId="77777777" w:rsidR="0045671F" w:rsidRPr="0045671F" w:rsidRDefault="0045671F" w:rsidP="0045671F">
                            <w:pPr>
                              <w:pStyle w:val="Bezmezer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Každý</w:t>
                            </w:r>
                            <w:proofErr w:type="spellEnd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podpis</w:t>
                            </w:r>
                            <w:proofErr w:type="spellEnd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má</w:t>
                            </w:r>
                            <w:proofErr w:type="spellEnd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smysl</w:t>
                            </w:r>
                            <w:proofErr w:type="spellEnd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45671F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Společně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dokážeme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zabránit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tomu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aby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byla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naše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krajina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nenávratně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poškozena</w:t>
                            </w:r>
                            <w:proofErr w:type="spellEnd"/>
                            <w:r w:rsidRPr="0045671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  <w:p w14:paraId="35B320D1" w14:textId="77777777" w:rsidR="0045671F" w:rsidRPr="0045671F" w:rsidRDefault="0045671F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21.75pt;margin-top:532.6pt;width:194.05pt;height:116.05pt;z-index:-25165824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" o:allowincell="f" fillcolor="#4b34d8" strokecolor="#f2f2f2 [3041]" strokeweight="3pt">
                <v:shadow on="t" color="#243f60 [1604]" opacity=".5" offset="1pt"/>
                <o:lock v:ext="edit" aspectratio="t"/>
                <v:textbox inset=".72pt,.72pt,.72pt,.72pt">
                  <w:txbxContent>
                    <w:p w14:paraId="34A193E2" w14:textId="77777777" w:rsidR="0045671F" w:rsidRPr="0045671F" w:rsidRDefault="0045671F" w:rsidP="0045671F">
                      <w:pPr>
                        <w:pStyle w:val="Bezmezer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Každý</w:t>
                      </w:r>
                      <w:proofErr w:type="spellEnd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podpis</w:t>
                      </w:r>
                      <w:proofErr w:type="spellEnd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má</w:t>
                      </w:r>
                      <w:proofErr w:type="spellEnd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smysl</w:t>
                      </w:r>
                      <w:proofErr w:type="spellEnd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45671F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Společně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dokážeme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zabránit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tomu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, aby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byla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naše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krajina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nenávratně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poškozena</w:t>
                      </w:r>
                      <w:proofErr w:type="spellEnd"/>
                      <w:r w:rsidRPr="0045671F">
                        <w:rPr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  <w:p w14:paraId="35B320D1" w14:textId="77777777" w:rsidR="0045671F" w:rsidRPr="0045671F" w:rsidRDefault="0045671F">
                      <w:pPr>
                        <w:jc w:val="center"/>
                        <w:rPr>
                          <w:b/>
                          <w:i/>
                          <w:iCs/>
                          <w:color w:val="FFFFFF" w:themeColor="background1"/>
                          <w:sz w:val="28"/>
                          <w:szCs w:val="28"/>
                          <w:lang w:val="cs-CZ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 w:rsidR="0045671F">
        <w:rPr>
          <w:rFonts w:ascii="MS Mincho" w:eastAsia="MS Mincho" w:hAnsi="MS Mincho" w:cs="MS Mincho"/>
          <w:color w:val="3E17CB"/>
          <w:sz w:val="156"/>
          <w:szCs w:val="156"/>
        </w:rPr>
        <w:t xml:space="preserve"> </w:t>
      </w:r>
      <w:r w:rsidR="00D048E7" w:rsidRPr="00B252B0">
        <w:rPr>
          <w:rFonts w:ascii="MS Mincho" w:eastAsia="MS Mincho" w:hAnsi="MS Mincho" w:cs="MS Mincho" w:hint="eastAsia"/>
          <w:color w:val="3E17CB"/>
          <w:sz w:val="156"/>
          <w:szCs w:val="156"/>
        </w:rPr>
        <w:t>✍</w:t>
      </w:r>
    </w:p>
    <w:sectPr w:rsidR="009E09E5" w:rsidSect="00750D77">
      <w:pgSz w:w="12240" w:h="15840"/>
      <w:pgMar w:top="851" w:right="1797" w:bottom="851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1883A" w14:textId="77777777" w:rsidR="004B635B" w:rsidRDefault="004B635B" w:rsidP="00B252B0">
      <w:pPr>
        <w:spacing w:after="0" w:line="240" w:lineRule="auto"/>
      </w:pPr>
      <w:r>
        <w:separator/>
      </w:r>
    </w:p>
  </w:endnote>
  <w:endnote w:type="continuationSeparator" w:id="0">
    <w:p w14:paraId="6DF7C04B" w14:textId="77777777" w:rsidR="004B635B" w:rsidRDefault="004B635B" w:rsidP="00B2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FC6D5" w14:textId="77777777" w:rsidR="004B635B" w:rsidRDefault="004B635B" w:rsidP="00B252B0">
      <w:pPr>
        <w:spacing w:after="0" w:line="240" w:lineRule="auto"/>
      </w:pPr>
      <w:r>
        <w:separator/>
      </w:r>
    </w:p>
  </w:footnote>
  <w:footnote w:type="continuationSeparator" w:id="0">
    <w:p w14:paraId="1148E1EB" w14:textId="77777777" w:rsidR="004B635B" w:rsidRDefault="004B635B" w:rsidP="00B25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CA3888"/>
    <w:multiLevelType w:val="hybridMultilevel"/>
    <w:tmpl w:val="12BA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2958E6"/>
    <w:multiLevelType w:val="hybridMultilevel"/>
    <w:tmpl w:val="8D72F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95133"/>
    <w:multiLevelType w:val="hybridMultilevel"/>
    <w:tmpl w:val="CD12D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10E3D"/>
    <w:multiLevelType w:val="hybridMultilevel"/>
    <w:tmpl w:val="CE2AA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9D295F"/>
    <w:multiLevelType w:val="hybridMultilevel"/>
    <w:tmpl w:val="96667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3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547E"/>
    <w:rsid w:val="00034616"/>
    <w:rsid w:val="0006063C"/>
    <w:rsid w:val="00121E25"/>
    <w:rsid w:val="0015074B"/>
    <w:rsid w:val="00153064"/>
    <w:rsid w:val="001D676E"/>
    <w:rsid w:val="00241039"/>
    <w:rsid w:val="00252E83"/>
    <w:rsid w:val="00254E48"/>
    <w:rsid w:val="0027294B"/>
    <w:rsid w:val="0029639D"/>
    <w:rsid w:val="002B52C7"/>
    <w:rsid w:val="00326F90"/>
    <w:rsid w:val="00340ADA"/>
    <w:rsid w:val="003531A0"/>
    <w:rsid w:val="003720E1"/>
    <w:rsid w:val="0042228C"/>
    <w:rsid w:val="00433775"/>
    <w:rsid w:val="00454945"/>
    <w:rsid w:val="0045671F"/>
    <w:rsid w:val="00491642"/>
    <w:rsid w:val="004B3381"/>
    <w:rsid w:val="004B635B"/>
    <w:rsid w:val="00581757"/>
    <w:rsid w:val="006A43AB"/>
    <w:rsid w:val="00710C95"/>
    <w:rsid w:val="00716B71"/>
    <w:rsid w:val="0072311C"/>
    <w:rsid w:val="0073020A"/>
    <w:rsid w:val="00750D77"/>
    <w:rsid w:val="007607EE"/>
    <w:rsid w:val="008A7FF6"/>
    <w:rsid w:val="008C5B98"/>
    <w:rsid w:val="008E37D1"/>
    <w:rsid w:val="00900797"/>
    <w:rsid w:val="009664B2"/>
    <w:rsid w:val="00975B0D"/>
    <w:rsid w:val="009C762C"/>
    <w:rsid w:val="009E09E5"/>
    <w:rsid w:val="00A356BD"/>
    <w:rsid w:val="00A7184B"/>
    <w:rsid w:val="00AA1D8D"/>
    <w:rsid w:val="00B23271"/>
    <w:rsid w:val="00B252B0"/>
    <w:rsid w:val="00B47730"/>
    <w:rsid w:val="00B71F72"/>
    <w:rsid w:val="00BB5311"/>
    <w:rsid w:val="00BE5369"/>
    <w:rsid w:val="00C15B30"/>
    <w:rsid w:val="00C1632B"/>
    <w:rsid w:val="00C37497"/>
    <w:rsid w:val="00C37F82"/>
    <w:rsid w:val="00CA31FA"/>
    <w:rsid w:val="00CB0664"/>
    <w:rsid w:val="00CC3252"/>
    <w:rsid w:val="00D048E7"/>
    <w:rsid w:val="00D44E92"/>
    <w:rsid w:val="00D7747E"/>
    <w:rsid w:val="00DD6036"/>
    <w:rsid w:val="00E76EA0"/>
    <w:rsid w:val="00F15B27"/>
    <w:rsid w:val="00F2745A"/>
    <w:rsid w:val="00F4482A"/>
    <w:rsid w:val="00F60C33"/>
    <w:rsid w:val="00F7620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4b34d8"/>
    </o:shapedefaults>
    <o:shapelayout v:ext="edit">
      <o:idmap v:ext="edit" data="1"/>
    </o:shapelayout>
  </w:shapeDefaults>
  <w:decimalSymbol w:val=","/>
  <w:listSeparator w:val=";"/>
  <w14:docId w14:val="1D589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v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2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8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50D77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50D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v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2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8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50D77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50D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petice.com/petice_oban_proti_vystavb_vtrneho_parku_ve_velke_skrovnic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594495-D071-4D49-A004-F2AB4018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Ucetni</cp:lastModifiedBy>
  <cp:revision>2</cp:revision>
  <dcterms:created xsi:type="dcterms:W3CDTF">2025-09-08T12:33:00Z</dcterms:created>
  <dcterms:modified xsi:type="dcterms:W3CDTF">2025-09-08T12:33:00Z</dcterms:modified>
</cp:coreProperties>
</file>